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5C106" w14:textId="77777777" w:rsidR="00CF0D1A" w:rsidRPr="002536DA" w:rsidRDefault="00CF0D1A" w:rsidP="002536DA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2536DA">
        <w:rPr>
          <w:rFonts w:ascii="Verdana" w:hAnsi="Verdana"/>
          <w:color w:val="000000"/>
          <w:sz w:val="32"/>
          <w:lang w:val="ru-RU"/>
        </w:rPr>
        <w:t>Отель «Флогистон»</w:t>
      </w:r>
    </w:p>
    <w:p w14:paraId="38A9363A" w14:textId="77777777" w:rsidR="00983489" w:rsidRDefault="00983489" w:rsidP="0098348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>
        <w:rPr>
          <w:rFonts w:ascii="Verdana" w:hAnsi="Verdana"/>
          <w:color w:val="000000"/>
          <w:sz w:val="24"/>
          <w:lang w:val="ru-RU"/>
        </w:rPr>
        <w:t>Александр Бачило</w:t>
      </w:r>
    </w:p>
    <w:p w14:paraId="75FAE39C" w14:textId="77777777" w:rsidR="00CF0D1A" w:rsidRPr="002536DA" w:rsidRDefault="00CF0D1A" w:rsidP="002536D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</w:p>
    <w:p w14:paraId="34FACF1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Гостиница носила звучное, пожалуй, ярковатое даже имя «Флогистон». Она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была предназначена для плотного баночного посола командированных, как прочие гостиницы Академии наук,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служила местом проведения красивых, торжественных конференций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семинаров, вплоть до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международных. Находилась она довольно далеко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городом, мне пришлось минут сорок ехать стоя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битком набитом автобусе, да еще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бороться со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своим чемоданом, который решительно некуда было девать. Зато добравшись наконец до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места, я получил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муки некоторую компенсацию.</w:t>
      </w:r>
    </w:p>
    <w:p w14:paraId="14E82D5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Автобус остановился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гуще соснового бора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резных ворот,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которыми начиналась территория гостиницы. Я вышел, принял свой чемодан, махнул вслед отъезжающему автобусу и,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удовольствием оглядев обступившую меня природу, прошептал:</w:t>
      </w:r>
    </w:p>
    <w:p w14:paraId="2A1FC64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Да-а!</w:t>
      </w:r>
    </w:p>
    <w:p w14:paraId="20069F0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Темные, подкрашенные зеленью мхов сосновые стволы чуть покачивались,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вершинах шумело,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здесь, внизу, царили покой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тишина.</w:t>
      </w:r>
    </w:p>
    <w:p w14:paraId="390FDEC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Уютное местечко,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я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толкнул калитку.</w:t>
      </w:r>
    </w:p>
    <w:p w14:paraId="30E36A1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Длинная аллея вела меня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ворот до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крыльца гостиницы все тем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бором. Я шел, наслаждаясь живописным уединением этого райского уголка. Мне предстояло провести во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«Флогистоне» две недели,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теперь уже чувствовалось, что жизнь легка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красива.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еще одно обстоятельство приводило меня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восхищение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благостное тепло, струившееся во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влажном, душистом воздухе. Я вдыхал, я пил его, я нежился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нем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радовался даже мороси, которую, качаясь, сеяли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сосны.</w:t>
      </w:r>
    </w:p>
    <w:p w14:paraId="1F68D0D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Середина января, елки-палки! Крещенские морозы! Лю¬тая стужа моего родного города, сквозь которую я пробивался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дороге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аэропорт, казалась здесь неправдоподобной сибир¬ской байкой, вроде медведей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улицах.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ведь это было сегодня утром!</w:t>
      </w:r>
    </w:p>
    <w:p w14:paraId="13217B1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Ну, чего ты хочешь, рассудительно говорил я себе. Тут Европа,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там Сибирь. Гольфстрим, браток! Море рукой подать.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вообще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культура...</w:t>
      </w:r>
    </w:p>
    <w:p w14:paraId="067BDBC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Фасад гостиницы представлял собой крепостную стену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различного размера башенками, крытыми черепицей. Однако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целом архитектура здания была вполне современной. Как я узнал впоследствии, сходство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крепостью придавала «Флогистону»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планировка. Это был комфортабельный современный двухэтажный замок, возведенный квадратом вокруг внутреннего дворика, вернее, «Сада камней». Этот кусочек природы, понятное дело, предназначался для эстетического оформления мучительного процесса ее научного познания.</w:t>
      </w:r>
    </w:p>
    <w:p w14:paraId="58AC150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Итак, я вошел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замок через парадную дверь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предстал перед администратором. Маленькая строгая женщина, выслушав меня, сразу заулыбалась. Ну, конечно, она была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курсе. Нет, я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ошибся, семинар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сетевому планированию будет проходить именно во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«Флогистоне», номера для участников заказаны. Правда, заезд должен происходить только завтра...</w:t>
      </w:r>
    </w:p>
    <w:p w14:paraId="5CAF60F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Завтра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наших краев самолета нет,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вставил я. Ах, пусть меня это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тревожит! Я сейчас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получу комнату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вот увижу, как мне будет удобно.</w:t>
      </w:r>
    </w:p>
    <w:p w14:paraId="4F26EE9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Она говорила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легким местным акцентом,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слушать ее было как-то особенно приятно. Может быть, потому что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чистом русском администраторы гостиниц нередко дарили меня совсем другим словом?</w:t>
      </w:r>
    </w:p>
    <w:p w14:paraId="239D00E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Так, вот, значит, жить мне предстоит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номере шестом. Очень уютном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даже двухэтажном. Комната внизу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комната наверху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мансарде. Правда, нижнюю комнату еще занимает человек,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он ночью уезжает. Вчера закончился семинар молодых писателей,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разъехались пока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все. Тоже, видимо,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дальних краев. Ну, что еще? Да!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семи до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восьми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ужин, вот посадочный талон. Милости просим, желаем приятного отдыха.</w:t>
      </w:r>
    </w:p>
    <w:p w14:paraId="5938B87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Словом, я подхватил чемодан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поспешил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шестой номер. Нужно сказать, что шикарными отелями, люксами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прочими апартаментами я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избалован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хорошему соседу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гостинице бываю искренне рад.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 xml:space="preserve">тут еще писатель. Довольно любопытно. </w:t>
      </w:r>
      <w:r w:rsidRPr="002536DA">
        <w:rPr>
          <w:rFonts w:ascii="Verdana" w:hAnsi="Verdana"/>
          <w:color w:val="000000"/>
          <w:sz w:val="20"/>
          <w:lang w:val="ru-RU"/>
        </w:rPr>
        <w:lastRenderedPageBreak/>
        <w:t>Вот только молодой... Это как? Как Лермонтов?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Лев Николаевич им, выходит, уже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годится? Староват для такого дела?</w:t>
      </w:r>
    </w:p>
    <w:p w14:paraId="700AAF6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Длинный коридор,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которому я шел, кончился,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поворотом открылся новый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точно такой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же.</w:t>
      </w:r>
    </w:p>
    <w:p w14:paraId="64F82FB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Или молодой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значит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настоящий, что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думал я. Возьму вот, нацарапаю левой, ногой какой-нибудь опус и, скажем, приеду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ним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семинар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тоже буду молодой писатель?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когда кончается эта молодость?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первой книгой? Или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первым инфарктом? Сложный вопрос!</w:t>
      </w:r>
    </w:p>
    <w:p w14:paraId="204BD1A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второго коридора я повернул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третий.</w:t>
      </w:r>
    </w:p>
    <w:p w14:paraId="17B6E0C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Да, сложный вопрос.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научных утверждениях все-таки точнее определяется положение отдельной особи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стае: после института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стажер, потом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м. н. с.,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там, глядишь,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старшего кинут; кандидаты, доктора... Словом, есть какое-то понятие 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рангах.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этих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же,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мой взгляд, полный кавардак. Говорят, можно сначала стать писателем,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уж потом поступить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литинститут.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понимаю я этого. По-моему, писателем либо являешься, либо нет. Это как национальность.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 диплом, ни возраст ни при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чем.</w:t>
      </w:r>
    </w:p>
    <w:p w14:paraId="5DD984A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шагал уже четвертым коридором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удивлением начинал замечать, что места пошли какие-то мучительно знакомые. Когда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передо мной раскрылся холл,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женщина-администратор понимающе улыбнулась из-за стойки, все стало ясно. Я обошел «Флогистон»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периметру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вернулся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исходную точку.</w:t>
      </w:r>
    </w:p>
    <w:p w14:paraId="7CC32FD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Обратите внимание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указатели!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крикнула мне хозяйка замка.</w:t>
      </w:r>
    </w:p>
    <w:p w14:paraId="670F534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счастью,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кольцевой планировки все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есть одно неоспоримое достоинство: независимо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того,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какую сторону пойдешь, рано или поздно все равно набредешь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нужную тебе дверь.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некоторое количество проходов. Я снова пустился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путь,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этот раз внимательно разглядывая указатели,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очень скоро окончательно разобрался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топографии «Флогистона». Оказывается,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конце каждого коридора имелось ответвление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еще один маленький коридорчик, ведущий в... э-э... бастион той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квадратной планировки. Такие бастионы были возведены хитроумными, строителями замка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каждом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четырех углов.</w:t>
      </w:r>
    </w:p>
    <w:p w14:paraId="51F999B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вот, наконец, передо мной дверь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вожделенной цифрой 6. Я постучал.</w:t>
      </w:r>
    </w:p>
    <w:p w14:paraId="6F8BB92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Угу,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донеслось изнутри. Довольно приветливо.</w:t>
      </w:r>
    </w:p>
    <w:p w14:paraId="5E4C0B8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дверью оказалась небольшая прихожая. Направо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крутая деревянная лестница, ведущая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второй этаж. Там, судя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всему,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располагались мои апартаменты. Можно было сразу подняться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себе,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дверь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комнату нижнего уровня была распахнута,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вежливости хоть нужно было заглянуть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соседу.</w:t>
      </w:r>
    </w:p>
    <w:p w14:paraId="2663109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Молодой писатель оказался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так уж трогательно молод. Несколькими годами старше меня. Впрочем, я-то себя считаю еще достаточно юным. Он полулежал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кровати среди разбросанных машинописных страниц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унылым видом теребил курчавую свою бороденку.</w:t>
      </w:r>
    </w:p>
    <w:p w14:paraId="41801C7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Добрый день,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я,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соседи принимаете? Писатель сощурился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сел.</w:t>
      </w:r>
    </w:p>
    <w:p w14:paraId="6AD0D02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он.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Смена идет!</w:t>
      </w:r>
    </w:p>
    <w:p w14:paraId="67CD661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DD273F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 вот, наверх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вам.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завтрашнего дня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нас тоже семинар.</w:t>
      </w:r>
    </w:p>
    <w:p w14:paraId="1DB7D55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Литератор?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тревожно спросил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он.</w:t>
      </w:r>
    </w:p>
    <w:p w14:paraId="3080928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 что вы! Программируем помаленьку.</w:t>
      </w:r>
    </w:p>
    <w:p w14:paraId="4F81D45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Хорошее дело,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разрешил он,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надежное... Грусть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его голосе как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означала, что сам он давно мечтает сделаться программистом, да вот,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дает Бог счастья. Мне даже стало его жалко, захотелось хоть как-то подбодрить молодого писателя.</w:t>
      </w:r>
    </w:p>
    <w:p w14:paraId="42BB767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протянул ему руку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назвал себя.</w:t>
      </w:r>
    </w:p>
    <w:p w14:paraId="2CBC151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Бакалаврин,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он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ответ,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Михаил. Миша, словом.</w:t>
      </w:r>
    </w:p>
    <w:p w14:paraId="4682AC4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А-а...— протянул я, любезно удивляясь.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Кажется, что-то...</w:t>
      </w:r>
    </w:p>
    <w:p w14:paraId="1E175F0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Миша скривился.</w:t>
      </w:r>
    </w:p>
    <w:p w14:paraId="01A6785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Брось,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надо этого. Сроду никто меня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печатал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печатать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собирается. Как выяснилось...</w:t>
      </w:r>
    </w:p>
    <w:p w14:paraId="6A62D2A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Он смахнул листки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пол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плюхнулся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кровать.</w:t>
      </w:r>
    </w:p>
    <w:p w14:paraId="6C37597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Вдули мне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семинаре. Всыпали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первое число... Я молчал, проникаясь сочувствием.</w:t>
      </w:r>
    </w:p>
    <w:p w14:paraId="226FC32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Вишневская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семинаре так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заявила,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продолжал Миша.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Читаю, говорит,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ужас берет.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наше, говорит, сложное время литература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должна сеять сомнения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внушать опасения, она должна повести читателя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собой, снабдить его конструктивной программой, придать ему заряд бодрости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социального оптимизма...</w:t>
      </w:r>
    </w:p>
    <w:p w14:paraId="349FA84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общем, все правильно объяснила, так что никто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издателей мои творения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читать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стал.</w:t>
      </w:r>
    </w:p>
    <w:p w14:paraId="6C07B39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кто она такая?</w:t>
      </w:r>
    </w:p>
    <w:p w14:paraId="7E807A3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Бакалаврин скосил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ближний глаз.</w:t>
      </w:r>
    </w:p>
    <w:p w14:paraId="21DEA21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 ты даешь! «Имя для ветра» читал? Я порылся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памяти, силясь припомнить.</w:t>
      </w:r>
    </w:p>
    <w:p w14:paraId="74FE540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«Имя для птицы» читал. «Имя для сына».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вот для ветра... Нет,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попадалось.</w:t>
      </w:r>
    </w:p>
    <w:p w14:paraId="5BE994E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 ну?!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весело изумился Бакалаврин.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Вишневскую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читал?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может этого быть, ее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школе проходят!</w:t>
      </w:r>
    </w:p>
    <w:p w14:paraId="2B0293E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пожал плечами.</w:t>
      </w:r>
    </w:p>
    <w:p w14:paraId="1CEFBB1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Вот что,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Миша, садясь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кровати.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Ты, я вижу, устал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дороги. Давай, располагайся-освежайся,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 пока чаек организую. Турецкий, правда. Говорят, радиоактивный.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можно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кофе.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«цирконием».</w:t>
      </w:r>
    </w:p>
    <w:p w14:paraId="33E8219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Спустя полчаса мы сидели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него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комнате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пили чай. Я принес запасенную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дорогу колбасу. Бакалаврин подал шпиг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большой тарелке разнообразные соления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местного рынка.</w:t>
      </w:r>
    </w:p>
    <w:p w14:paraId="6B5E64D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М-м-да-а,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протянул я задумчиво, глядя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разложенную снедь,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такую закуску грешно есть...</w:t>
      </w:r>
    </w:p>
    <w:p w14:paraId="1F4F800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Писатель удивленно уставился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меня.</w:t>
      </w:r>
    </w:p>
    <w:p w14:paraId="47EF19A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Откуда ты знаешь?</w:t>
      </w:r>
    </w:p>
    <w:p w14:paraId="3AB813B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Что знаю?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понял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я.</w:t>
      </w:r>
    </w:p>
    <w:p w14:paraId="42D8B9C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Нет, нет! Все правильно! Продолжай. Сегодня можно, пожалуй.</w:t>
      </w:r>
    </w:p>
    <w:p w14:paraId="0F5BFBE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 говорю: «грешно есть помимо водки» Помнишь, откуда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это?</w:t>
      </w:r>
    </w:p>
    <w:p w14:paraId="56DAD8D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Еще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кивнул он,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тут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дверь постучали.</w:t>
      </w:r>
    </w:p>
    <w:p w14:paraId="24BE158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Заходи, заходи, Еремушко!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прокричал Бакалаврин.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пороге появился средних лет мужчина со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светлыми, чуть вытаращенными глазами, бородатый, однако,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отличие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бакалавринской борода его была черной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густой. Меня удивила его одежда, особенно какой-то длиннополый, приталенный пиджак, перевязанный узорчатым пояском.</w:t>
      </w:r>
    </w:p>
    <w:p w14:paraId="2B4D09A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Что, страстотерпцы,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пробасил он,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взалкали?</w:t>
      </w:r>
    </w:p>
    <w:p w14:paraId="4578203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Взалкали, свет наш! Как тут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взалкать?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тон ему отвечал Бакалаврин.</w:t>
      </w:r>
    </w:p>
    <w:p w14:paraId="2C77A71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Мужчина покачал головой.</w:t>
      </w:r>
    </w:p>
    <w:p w14:paraId="05519BB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Смотри, Мишка!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который раз уж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два дни разговляешься! Грех тебе!</w:t>
      </w:r>
    </w:p>
    <w:p w14:paraId="26CF48B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 это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я, Еремушко,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уныло возразил Бакалаврин,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сосед вот приехал новый.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Сибири. Устал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дороги. Ну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говорит...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 даже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рта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раскрывал. Вот те крест!</w:t>
      </w:r>
    </w:p>
    <w:p w14:paraId="792680A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Еремушко повернулся ко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мне.</w:t>
      </w:r>
    </w:p>
    <w:p w14:paraId="552197F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Так это ты меня звал?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спросил он строго. Конечно, я понимал, что ребята просто дурачатся, разыгрывают специально для новичка маленький спектакль. Я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 эти штучки люблю, жаль только, что так стильно, как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Еремушки,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меня, наверное,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получится...</w:t>
      </w:r>
    </w:p>
    <w:p w14:paraId="04D1070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Рад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позвать хорошего человека,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я,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да нечего поднести...</w:t>
      </w:r>
    </w:p>
    <w:p w14:paraId="6208496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Еремушко усмехнулся.</w:t>
      </w:r>
    </w:p>
    <w:p w14:paraId="72F4B96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Хитер! Под лукавой звездою рожден,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горностаев день,.. да ведь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куриной зорьке! Нынче остерегись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светила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тебе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благоволят. Эвона, Луна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оппозиции! Да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прочее... так себе. Эту ночь дома сиди,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приспичит куда идти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пуще всего гляди под ноги, кабы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вышло какого увечья. 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том звезды шепчут...</w:t>
      </w:r>
    </w:p>
    <w:p w14:paraId="317A6F9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Бакалаврин тихонько кашлянул.</w:t>
      </w:r>
    </w:p>
    <w:p w14:paraId="41183B1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Еремей, погоди. Затянул опять 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своих звездах. Как насчет главного-то?</w:t>
      </w:r>
    </w:p>
    <w:p w14:paraId="599FBA8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Еремушко вздохнул, поднял полу кафтана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заднего кармана брюк вынул немалую четырехгранную склянку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прозрачной жидкостью.</w:t>
      </w:r>
    </w:p>
    <w:p w14:paraId="5FC3600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Печаль-то размыкаешь,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произнес он, утверждая склянку посреди стола,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да вкусишь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плода горького, плода истинного?</w:t>
      </w:r>
    </w:p>
    <w:p w14:paraId="6546B81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Молчи,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оборвал его Миша, сразу помрачнев.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Ты этого знать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можешь...</w:t>
      </w:r>
    </w:p>
    <w:p w14:paraId="651221C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Стакана всего два,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трудом выговорил я, чтобы преодолеть возникшую было неловкую паузу,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кем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очереди?</w:t>
      </w:r>
    </w:p>
    <w:p w14:paraId="03A5AE3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самом деле, Еремушко, выпей-ка, сокол,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нами!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оживился Бакалаврин.</w:t>
      </w:r>
    </w:p>
    <w:p w14:paraId="0618A02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Казалось, эта мысль только что пришла ему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голову.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стакан есть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ванной,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полке.</w:t>
      </w:r>
    </w:p>
    <w:p w14:paraId="79C42EB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Еремей пожал плечами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вышел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комнаты.</w:t>
      </w:r>
    </w:p>
    <w:p w14:paraId="7641E23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 найдешь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крикнул ему вслед Бакалаврин.</w:t>
      </w:r>
    </w:p>
    <w:p w14:paraId="588F9AC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Он что, тоже литератор?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спросил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я.</w:t>
      </w:r>
    </w:p>
    <w:p w14:paraId="18311BC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Вестимо!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донеслось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ванной.</w:t>
      </w:r>
    </w:p>
    <w:p w14:paraId="2F02B10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Миша неопределенно пошевелил пальцами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воздухе.</w:t>
      </w:r>
    </w:p>
    <w:p w14:paraId="154F15D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М-м-да.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той области...</w:t>
      </w:r>
    </w:p>
    <w:p w14:paraId="1604C17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Он снова был мрачен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повеселел даже выпив полстакана забористой Еремушкиной водки. Я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под действием разливающегося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телу приятного тепла, напротив, испытывал приступ социального оптимизма.</w:t>
      </w:r>
    </w:p>
    <w:p w14:paraId="4F7E406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Брось ты,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самом деле!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я Мише.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Подумаешь, семинар его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одобряет! Мало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 их еще впереди...</w:t>
      </w:r>
    </w:p>
    <w:p w14:paraId="3979914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Бакалаврин покачал головой и, разламывая головку маринованного чеснока, заговорил:</w:t>
      </w:r>
    </w:p>
    <w:p w14:paraId="07C70CD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так все просто... Действительно, казалось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бы, обычная вещь семинар. Собрались люди, почитали кое-какие бумаги, обсудили, да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разъехались. Ну, водки выпили между делом, экскурсии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магазинам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вот тебе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вся программа, верно? Верно, да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совсем. Общая схема та,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встречаются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особенности. Бывает семинар тихий, протекающий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любви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согласии. Я, конечно,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специалист,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чего, скажем, копья ломать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такую научно-практическую тему: «Идеологические основы непрерывной разливки стали»? Или еще хорошая, смирная тема: «Критика буржуазных теорий планирования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учета затрат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совместной промышленности». Тут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дураку ясно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вопрос серьезный, наскоком его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решишь,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семинары для того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проводятся, чтобы можно было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спеша, без авралов, расширить кругозор, завязать контакты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смежных областях,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там вдруг раз!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взглянуть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проблему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неожиданной стороны... Как говорится,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мытьем, так катаньем.</w:t>
      </w:r>
    </w:p>
    <w:p w14:paraId="7A434DF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Миша соорудил себе сложный бутерброд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снова разлил водку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стаканам.</w:t>
      </w:r>
    </w:p>
    <w:p w14:paraId="0313FF9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Иное дело семинар нашего брата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молодого литератора,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продолжал он.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Собираешься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него, как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собственную свадьбу,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какой-то отчаянной решимостью.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той сладкой тревогой,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которой плачут невесты. Везешь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собой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муках рожденную рукопись.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славу себе везешь или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поругание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знать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дано.</w:t>
      </w:r>
    </w:p>
    <w:p w14:paraId="3140F02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там уж народ собирается,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народ-то все особый,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основном, двух категорий:</w:t>
      </w:r>
    </w:p>
    <w:p w14:paraId="234955F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Первые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свой брат, молодой литератор. Эти так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дро¬жат, как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ты,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глаза заглядывают, жаждут одобрения. Одна¬ко при разборе чужих произведений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все критики, каждый, понимаешь, решительно Виссарион. Ну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некоторые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просто людоеды. Хлебом их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корми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дай шашкой помахать.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укроется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них ни вялый сюжет, ни блеклый портрет, ни реминисценции придворной японской драматургии эпохи Хэйан. Разберут твой труд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косточкам, да соберут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 назад?</w:t>
      </w:r>
    </w:p>
    <w:p w14:paraId="4F73E11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Миша взял свой стакан, задумчиво сквозь него посмотрел, повертел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руках. Мне показалось, он собирается сказать тост.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нет, видимо,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тостов ему было, какая-то мысль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давала покоя.</w:t>
      </w:r>
    </w:p>
    <w:p w14:paraId="2B8FDD1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Другие сидят смирно,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заговорил он снова,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вовсе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ходят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обсуждения. Да им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чему, авторы сами ищут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ними встречи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знакомства, подстерегают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коридорах, улыбаются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мольбою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глазах, шепчут что-то интимным шепотом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протягивают, подсовывают, подносят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поклоном свои рукописи. Эта категория людей окружена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семинаре заслуженным почетом, да прямо сказать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беззаветной любовью. Это издатели. Представители журналов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составители альманахов, архангелы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врат, ведущих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славе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богатству, то есть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публикации. Они немногочисленны. Естественно! Авторов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пруд пруди,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заслуженных бумаги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хватает,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тут еще поросль прет, что ни год. Где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их всех напечатаешь? Одного-двух разве... Вот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пускай выдвигают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своих рядов самых достойных. Путем естественного отбора.</w:t>
      </w:r>
    </w:p>
    <w:p w14:paraId="4921A71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lastRenderedPageBreak/>
        <w:t>Словом, литературе теперь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бакалавриных. Они, прохвосты,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одной стороны задачам идеологического воспитания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соответствуют,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другой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коммерческого успеха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них ожидается, как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козла молока...</w:t>
      </w:r>
    </w:p>
    <w:p w14:paraId="2B1471E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Да-а,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сочувственно кивал я, слушая Мишины излияния.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Система! Волчьи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нас законы. Однако извини, старик, тоски твоей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пойму. Если ты настоящий писатель, так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участвуй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ихнем естественном отборе!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роняй своего писательского достоинства перед заезжим редактором, пусть обвиняют тебя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чем хотят, гни свою линию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точка!</w:t>
      </w:r>
    </w:p>
    <w:p w14:paraId="4A63770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Бакалаврин вздохнул.</w:t>
      </w:r>
    </w:p>
    <w:p w14:paraId="64D9160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Настоящий писатель...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он вдруг поглядел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испугом.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если все они правы? Откуда мне знать? Вот пишу я, упираюсь,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ведь сам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имею понятия, нужно это кому-нибудь или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нет...</w:t>
      </w:r>
    </w:p>
    <w:p w14:paraId="772F4BB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пожал плечами.</w:t>
      </w:r>
    </w:p>
    <w:p w14:paraId="6C7842E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Тяжело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вами,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писателями. Ладно, давайте лучше выпьем.</w:t>
      </w:r>
    </w:p>
    <w:p w14:paraId="5CAC9F1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Давайте,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меланхолически согласился Миша. Мы подняли стаканы.</w:t>
      </w:r>
    </w:p>
    <w:p w14:paraId="6561291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Ваше здоровье!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я.</w:t>
      </w:r>
    </w:p>
    <w:p w14:paraId="5B719C5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говори сего!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завопил вдруг Ерема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попытался закрыть мне рот ладонью.</w:t>
      </w:r>
    </w:p>
    <w:p w14:paraId="30867DC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Молчи!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кинулся было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Бакалаврин,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махнул рукой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сел.</w:t>
      </w:r>
    </w:p>
    <w:p w14:paraId="3295326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А! Поздно. Пей, пей,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останавливайся,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этого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достанется...</w:t>
      </w:r>
    </w:p>
    <w:p w14:paraId="20BABEA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выпил, удивленно косясь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собеседников. Чудные ребята! Неожиданно дверь номера широко распахнулась,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комнату, бухая ногами, ввалился новый гость.</w:t>
      </w:r>
    </w:p>
    <w:p w14:paraId="3731F45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уже привык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тому, что все литераторы бородаты,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этого борода была по-особому всклокочена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торчала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вниз,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вперед, как совковая лопата.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такой бороды лицо его,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узкими, хитро сощуренными глазами, казалось вогнутым, словно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нарисованным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внутренней поверхности полумесяца.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тучном узкоплечем теле мешком висела какая-то ряса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ряса, черный застиранный балахон, пузырем вздутый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животе.</w:t>
      </w:r>
    </w:p>
    <w:p w14:paraId="1276E93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Пьянствуете...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неодобрительно пробурчал вошедший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решительно направился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столу.</w:t>
      </w:r>
    </w:p>
    <w:p w14:paraId="76DD033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Бакалаврин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Ерема проворно разобрали свои стаканы. Гость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растерялся. Он схватил оставшийся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столе мой стакан, наполнил его водкой до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краев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небрежно выплеснул себе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рот.</w:t>
      </w:r>
    </w:p>
    <w:p w14:paraId="17D1764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чего теплая? Остудить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могли?</w:t>
      </w:r>
    </w:p>
    <w:p w14:paraId="59B444A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Два здоровенных огурца,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успев хрустнуть, исчезли, сгинули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нечесаных дебрях его бороды.</w:t>
      </w:r>
    </w:p>
    <w:p w14:paraId="73BAD55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Что, Миша, кручинишься?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он, чуть подобрев,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блаженно развалился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стуле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явным намерением надолго присоединиться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компании.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Ан смотри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другой раз, чего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бумаге писать,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чего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 себя держать...</w:t>
      </w:r>
    </w:p>
    <w:p w14:paraId="6196810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Бакалаврин только отмахнулся,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Еремей произнес сердито:</w:t>
      </w:r>
    </w:p>
    <w:p w14:paraId="65E0EC7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твое дело, Фома, дело...</w:t>
      </w:r>
    </w:p>
    <w:p w14:paraId="00DB916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Нишкни!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огрызнулся Фома.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Я сей предмет изрядно разумею, чай грамоте обучен.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мне, так оно надо наказывать вашего брата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гордыню да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скверну. Моя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воля была...</w:t>
      </w:r>
    </w:p>
    <w:p w14:paraId="0265FAE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Да-а уж,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протянул Бакалаврин,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была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твоя воля... Фома,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обращая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него внимания, тряс бородой:</w:t>
      </w:r>
    </w:p>
    <w:p w14:paraId="1D574BA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Чему учили нас отцы, матеря? Покорности! Указует тебе редактор: надобны вирши благолепные. Дай ты ему благолепие! Покорствуй!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вкусишь всех благ.</w:t>
      </w:r>
    </w:p>
    <w:p w14:paraId="38FD516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 ведь время уже другое!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вяло возразил Миша.</w:t>
      </w:r>
    </w:p>
    <w:p w14:paraId="69292C9B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Это какое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 другое?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подозрением уставился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него Фома.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Люди-то все те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же. Стало быть,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время то самое. Нашинское! Да хоть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новое пришло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каждому времени потребны свои вирши благолепные!</w:t>
      </w:r>
    </w:p>
    <w:p w14:paraId="6BA1176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Словно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водички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графина, он снова набуровил себе полный стакан водки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пылу красноречия освежился им,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закусывая.</w:t>
      </w:r>
    </w:p>
    <w:p w14:paraId="1E0C26E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Бакалаврин улыбнулся мне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развел руками.</w:t>
      </w:r>
    </w:p>
    <w:p w14:paraId="533E682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Там наверху есть еще кое-какая посуда...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он вполголоса.</w:t>
      </w:r>
    </w:p>
    <w:p w14:paraId="1C2F7FE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Пришлось мне выбираться из-за стола,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лаяться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Фомой из-за стакана? Тоже, небось, писатель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вон какая фигура колоритная! Одна борода чего стоит...</w:t>
      </w:r>
    </w:p>
    <w:p w14:paraId="6549CC6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Поднимаясь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лестнице, я услышал, как хлопнула входная дверь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пришел кто-то еще. Устроили проходной двор, подумал я.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 xml:space="preserve">чего эти писатели никак </w:t>
      </w:r>
      <w:r w:rsidRPr="002536DA">
        <w:rPr>
          <w:rFonts w:ascii="Verdana" w:hAnsi="Verdana"/>
          <w:color w:val="000000"/>
          <w:sz w:val="20"/>
          <w:lang w:val="ru-RU"/>
        </w:rPr>
        <w:lastRenderedPageBreak/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разъедутся? Семинар давно кончился, нет, торчат тут. Тары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напасешься. Однако долго сердиться мне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пришлось. Па возвращении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комнату Бакалаврина я увидел, кто был новый гость,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сердце, соскочив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обычного ритма, прошлось несколько раз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барабанам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размере «Ламбады».</w:t>
      </w:r>
    </w:p>
    <w:p w14:paraId="5B337A4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стола, небрежно закинув ногу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ногу, сидела гордая черноокая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черноволосая красавица, увлеченная, казалось, спором Бакалаврина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Фомой. Я запнулся 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порог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чуть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уронил посуду. Девушка медленно перевела взгляд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меня.</w:t>
      </w:r>
    </w:p>
    <w:p w14:paraId="60E8224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глазах ее было что-то, внушающее одновременно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восторг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ужас. Дьявольское веселье сверкало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них,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ним чувствовалась глубоко упрятанная тоска.</w:t>
      </w:r>
    </w:p>
    <w:p w14:paraId="447902F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«Ламбада» моя заглохла, словно раздавленная каблуком,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вместо нее получился надсадный рев труб, отдаленный гул толпы, потянуло дымом костра, сложенного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площади, пронеслась пелена копоти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факелов стражи,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багровые отблески стерли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лица приговоренной смертельную белизну.</w:t>
      </w:r>
    </w:p>
    <w:p w14:paraId="7173CED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Ведьма!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едва донесся чей-то истошный крик.</w:t>
      </w:r>
    </w:p>
    <w:p w14:paraId="02D3EE4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следующую минуту наваждение рассеялось, девушка казалась теперь вполне обыкновенной. Я облегченно вздохнул, лишь стал внимательнее прислушиваться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своим ощущениям.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Еремушкино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 зелье начинает действовать? Нет, кажется, все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порядке. Просто, видимо, усталость, перелет, акклиматизация...</w:t>
      </w:r>
    </w:p>
    <w:p w14:paraId="17689BD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Да нам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 пасовать перед подобной ерундой? Я решительно оборвал перепалку двух охламонов, ничего вокруг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замечав¬ших,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пожелал быть представленным. Выяснилось, что девуш¬ку зовут Алиной,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она тоже имеет какое-то отношение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прошедшему семинару молодых литераторов.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какое именно, я так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понял, потому что Бакалаврин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Фомой снова принялись спорить. Алина слушала их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таким интересом, что я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решился заговорить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ней, да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представлял пока, 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чем нужно говорить. Все стулья теперь были заняты,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мне пришлось довольствоваться низеньким пуфиком, зато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самых ее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ног.</w:t>
      </w:r>
    </w:p>
    <w:p w14:paraId="232E771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расплескал остатки Еремушкиной жидкости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стаканам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один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них протянул Алине. Она взяла его, даже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поглядев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мою сторону, все ее внимание поглощал Бакалаврин.</w:t>
      </w:r>
    </w:p>
    <w:p w14:paraId="489BC03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Нет,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говорил он,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нет, Фома! Ты сам знаешь, рецепт твой мне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подойдет.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потому, что я, там, ниже своего достоинства считаю писать, как скажут,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потому, что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получится ничего путного, те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самые редакторы будут недовольны. Либо халтура выйдет, либо просто ни строчки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напишешь, как ни бейся. Вот я этим летом пытался вставить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старую свою повесть «Сумерки» социальный оптимизм. Все лето провозился,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когда вставил-таки, ее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плана-то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выкинули. Рецензенты зарубили...</w:t>
      </w:r>
    </w:p>
    <w:p w14:paraId="1A29D86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«Сумерки» припомнил?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хитро прищурился Фома.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скажи-ка, сударь мой гиацинтовый, ты, грамотку свою поправивши, где следует, сам ее редактору отнес?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второе прочтение?</w:t>
      </w:r>
    </w:p>
    <w:p w14:paraId="526063E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почему это я должен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нему каждый раз бегать?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высокомерно произнес Миша.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Я все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почте отправил...</w:t>
      </w:r>
    </w:p>
    <w:p w14:paraId="56E659E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То-то,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поште!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передразнил Фома.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Самотеком так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пихнул.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приписки-то никакой приложить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помыслил!</w:t>
      </w:r>
    </w:p>
    <w:p w14:paraId="5E13045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Какие еще приписки?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Бакалаврин досадливо поморщился.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Рукописи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них регистрируются, значит, должна быть запись, что повесть отправлена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доработку, когда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какой причине. Я имею право требовать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месячный срок...</w:t>
      </w:r>
    </w:p>
    <w:p w14:paraId="1A99BA1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Фома тоскливо вздохнул.</w:t>
      </w:r>
    </w:p>
    <w:p w14:paraId="168511A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Грубый ты. Требовать! Право! Нешто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Руси так делается?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правах думай, чай, прав-то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него,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начальника,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меньше твоего.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думай 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душе, душу ему прежде согрей. Поклонись хоть добрым словом, коли жалко зелена вина да красного товару.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науку благодари, да божись, что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точности все выправишь. Главное дело, чтобы лик твой ему примелькался. Тоже,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турок ведь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он, авось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знакомого человека кобелей цепных пускать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станет...</w:t>
      </w:r>
    </w:p>
    <w:p w14:paraId="0A03BCF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вставил я,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Фома прав. Мы живем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обществе постоянного торжества неформальных отношений.</w:t>
      </w:r>
    </w:p>
    <w:p w14:paraId="4C76170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Алина посмотрела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чуть улыбнулась. Ободренный, я принялся развивать мысль:</w:t>
      </w:r>
    </w:p>
    <w:p w14:paraId="695DDDE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самом деле, куда проще договориться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человеком, чем требовать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него чего-то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закону. Все равно он сделает по-своему, просто назло.</w:t>
      </w:r>
    </w:p>
    <w:p w14:paraId="5115CA0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lastRenderedPageBreak/>
        <w:t>Бакалаврин замотал головой.</w:t>
      </w:r>
    </w:p>
    <w:p w14:paraId="4BF3EE0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 вы все говорите! Чего это я буду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кем-то договариваться? Пускай мои произведения договариваются.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если они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дрянь, то я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хочу, чтобы их печатали. Это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позор!</w:t>
      </w:r>
    </w:p>
    <w:p w14:paraId="67FF053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Произведения чтоб договаривались?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Фома тоже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шутку раскипятился.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Да ты ведаешь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ли, сколько нас таких, боговдохновенных? Тьма тем!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редактор, поди,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ангельского чина, ему колосья отделять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плевел некогда, план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него!</w:t>
      </w:r>
    </w:p>
    <w:p w14:paraId="3D78E3A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Граждане литераторы!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громко возгласил я.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Напрасно вы схватились, вас рассудит Вечность. Давайте спустимся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горных высот теории подмазывания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насущным проблемам сегодняшнего дня. Предлагаю тост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посетившую нас даму!</w:t>
      </w:r>
    </w:p>
    <w:p w14:paraId="61C360F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Фома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готовностью схватил стакан,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Бакалаврин тяжело вздохнул. Чувствовалось, что ему теперь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того.</w:t>
      </w:r>
    </w:p>
    <w:p w14:paraId="1F6C3DB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Ладно,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он наконец,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даму, так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даму.</w:t>
      </w:r>
    </w:p>
    <w:p w14:paraId="1687BE9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За, дай Бог,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последнюю!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неизвестно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чему добавил Фома и, как всегда, выплеснул водку куда-то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самую глубину организма.</w:t>
      </w:r>
    </w:p>
    <w:p w14:paraId="70A67F8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поднес стакан ко рту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тут заметил, что Алина смотрит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пристально. Снова подступил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сердцу легкий холодок, словно я взглянул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землю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крыши небоскреба. Стакан дрогнул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руке. Я искательно улыбнулся.</w:t>
      </w:r>
    </w:p>
    <w:p w14:paraId="3E77BA2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ваши успехи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литературе!</w:t>
      </w:r>
    </w:p>
    <w:p w14:paraId="122E6A0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вы 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них что-нибудь знаете?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Алина продолжала изучать меня, как предмет под микроскопом.</w:t>
      </w:r>
    </w:p>
    <w:p w14:paraId="19A656E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Н-нет. Пока.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 надеюсь, что мне еще представится... Глаза Алины сверкнули весельем.</w:t>
      </w:r>
    </w:p>
    <w:p w14:paraId="1D61876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что?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спросила она, обводя взглядом коллег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останавливаясь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Бакалаврине.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Может,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самом деле?</w:t>
      </w:r>
    </w:p>
    <w:p w14:paraId="41947B4B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Хорошо,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Миша серьезно.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Попробуй.</w:t>
      </w:r>
    </w:p>
    <w:p w14:paraId="784AD64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вдруг закружилась голова, перед глазами поплыл туман, нахлынули летние запахи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камыша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воды. Где-то невдалеке прокричала болотная птица. Я испуганно обернулся, отчего сиденье подо мной закачалось,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изумлением обнару¬жил себя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лодке посреди небольшого лесного озера. Было, по-видимому, раннее утро, солнце только показалось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просвете между деревьями,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утренний ветерок загонял последние клочья тумана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прибрежные камыши.</w:t>
      </w:r>
    </w:p>
    <w:p w14:paraId="6A0AEFB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Вот так штука, подумал я. Готов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сплю. Неудобно получается...</w:t>
      </w:r>
    </w:p>
    <w:p w14:paraId="409BAAA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Позади меня послышался тихий всплеск.</w:t>
      </w:r>
    </w:p>
    <w:p w14:paraId="2EEFB59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Слушай, царевич, я царская дочь!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раздался голос Алины.</w:t>
      </w:r>
    </w:p>
    <w:p w14:paraId="3D156C2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едва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вывалился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лодки,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увидел лишь тонкую белую руку, медленно опускающуюся под воду. Я бросился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корму и, свесив голову, стал вглядываться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прозрачную глубину. Волна черных волос плавно колыхнулась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перед глазами,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точеное тело, лишенное каких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то ни было признаков одеяния, грациозно извиваясь, скрылось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чаще водорослей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самого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дна.</w:t>
      </w:r>
    </w:p>
    <w:p w14:paraId="79E2939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Конечно, сплю, подумал я. Однако каков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сон!</w:t>
      </w:r>
    </w:p>
    <w:p w14:paraId="0444108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Ветер понемногу подталкивал лодку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берегу. Я хотел было воспользоваться веслами,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их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оказалось. Пришлось продолжать плавание без руля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без ветрил. Медленно приближалась полоска камышей, лодка постепенно поворачивалась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ним боком.</w:t>
      </w:r>
    </w:p>
    <w:p w14:paraId="4239A47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вдруг почувствовал, что сейчас произойдет что-то еще.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точно: навстречу мне прямо из-под воды поднялась Алина. Одетая лишь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тонкую пленку стекающих струй,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водорослями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кувшинками, вплетенными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волосы, она стояла во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весь рост так близко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меня, что я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выдержал. Я протянул руку. Я коснулся вожделенного тела.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взвыл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боли, потому что дивная плоть оказалась твердой, как сталь,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горячей, как огонь.</w:t>
      </w:r>
    </w:p>
    <w:p w14:paraId="38682CC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Пока я дул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обожженную ладонь, пелена спала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моих глаз, сон развеялся,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 увидел, что сижу по-прежнему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низеньком пуфике,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прямо передо мной,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столе плюется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нетерпения кипящий кофейник. Миша Бакалаврин, подавшись вперед, смотрел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меня.</w:t>
      </w:r>
    </w:p>
    <w:p w14:paraId="0F8A67D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спросил он осторожно,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Понравилось?</w:t>
      </w:r>
    </w:p>
    <w:p w14:paraId="4BBEA0F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Д-да,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 покосился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Алину. Она (одетая) все так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сидела рядом.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что это было?</w:t>
      </w:r>
    </w:p>
    <w:p w14:paraId="6B32C36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 что?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удивилась Алина.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Я читала отрывок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одной вещи. Довольно ранней, правда. Ты разве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понял? Или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понравилось?</w:t>
      </w:r>
    </w:p>
    <w:p w14:paraId="157E464B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Ах, отрывок!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сердца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отлегло. Я, видно,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самом деле задремал, слушая Алину. Носом, небось, клевал. Да, укатали Сивку... Страшно стыдно. Одно утешает: оказывается, мы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Алиной уже перешли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«ты».</w:t>
      </w:r>
    </w:p>
    <w:p w14:paraId="285B6E0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Мне понравилось,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я решительно.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Забористая штучка... кто понимает.</w:t>
      </w:r>
    </w:p>
    <w:p w14:paraId="5698167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Однако что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это я сплю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ходу, вертелась между тем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голове беспокойная мысль. Неужели все-таки Еремушкина отрава? Ох, Еремей!</w:t>
      </w:r>
    </w:p>
    <w:p w14:paraId="23A3E2D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 Еремея, ни Фомы уже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было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комнате. Бог знает, когда они успели уйти. Вместо них появилась целая компания каких-то незнакомых. Они входили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выходили, смеялись, закусывали, разговаривали вполголоса, спорили между собой. Бакалаврин сидел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месте Еремушки,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его собственной кровати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удобством расположился какой-то худощавый,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майке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гитарой. Он тронул струны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тихо затянул:</w:t>
      </w:r>
    </w:p>
    <w:p w14:paraId="6141869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Над Сибирью солнце всходит...</w:t>
      </w:r>
    </w:p>
    <w:p w14:paraId="29D4B20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еще можно будет почитать?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спросил я Алину.</w:t>
      </w:r>
    </w:p>
    <w:p w14:paraId="5FBDD33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Как-нибудь,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ответила она,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при случае...</w:t>
      </w:r>
    </w:p>
    <w:p w14:paraId="105BB7D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Бакалаврин между тем оседлал своего любимого ущербного конька.</w:t>
      </w:r>
    </w:p>
    <w:p w14:paraId="29A7D5E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Публикация сама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себе ничего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дает,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доказывал он гитаристу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майке, который его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слушал.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Можно напечатать сотни томов миллионами экземпляров,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их забудут через два дня. Главное, что получит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этом случае автор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клеймо бездарности. Никакие гонорары такого позора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окупят.</w:t>
      </w:r>
    </w:p>
    <w:p w14:paraId="26C58D8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Гитарист отчаянно мотнул головой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пропел:</w:t>
      </w:r>
    </w:p>
    <w:p w14:paraId="03D35DF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 все такая гадость...</w:t>
      </w:r>
    </w:p>
    <w:p w14:paraId="5EC9ACF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ведь я, когда пишу, ничего такого предвидеть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могу,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упрямо продолжал Миша.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Мне кажется, что я все делаю наилучшим образом.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потом говорят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плохо. Кому верить? Я могу ошибаться. Они тоже могут ошибаться,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они еще могут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врать. Врать, отвергая,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врать, хваля. Как тут быть?</w:t>
      </w:r>
    </w:p>
    <w:p w14:paraId="79FD7BC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 сожги ты эти свои опусы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считай их гениальными, вот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все!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ляпнул я вдруг неожиданно для самого себя. Очень уж надоели мне терзания непризнанного таланта.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разговор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Алиной из-за них никак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клеился.</w:t>
      </w:r>
    </w:p>
    <w:p w14:paraId="0C83AC9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Некоторое время. Бакалаврин сидел, тупо уставившись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меня, затем глаза его озарила Алинина дьявольская веселость.</w:t>
      </w:r>
    </w:p>
    <w:p w14:paraId="3281B29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Как, как?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переспросил он.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Сжечь, говоришь?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концы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воду? Хм!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ведь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так глупо... Ха! Чудно! Сжечь!</w:t>
      </w:r>
    </w:p>
    <w:p w14:paraId="34AE17F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Он вскочил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принялся собирать разбросанные кругом листки.</w:t>
      </w:r>
    </w:p>
    <w:p w14:paraId="15DB0E6B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испугался.</w:t>
      </w:r>
    </w:p>
    <w:p w14:paraId="0FC4D99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Миша, ты чего? Брось, я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пошутил!</w:t>
      </w:r>
    </w:p>
    <w:p w14:paraId="0DDD457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 уж нет!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бормотал он.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Бакалаврин дерьма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печатал, стало быть,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писал,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докажете! Гей, братва! Гуляем!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случаю окончания семинара объявляется пионерский костер.</w:t>
      </w:r>
    </w:p>
    <w:p w14:paraId="7CBE892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Раздался одобрительный гул. Присутствующие восприняли заявление Бакалаврина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каким-то нездоровым подъемом. Может быть,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них так принято?— Ну какой костер?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пытался я образумить Мишу,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где ты здесь собираешься костровать?</w:t>
      </w:r>
    </w:p>
    <w:p w14:paraId="34A0430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Салага!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Бакалаврин взял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тумбочки пестрый проспектики кинул его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стол передо мной.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отеле «Флогистон» имеется превосходный каминный зал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лучшее место для дискуссий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чашкой кофе! Правда, он сейчас закрыт,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 знаю, как туда проникнуть.</w:t>
      </w:r>
    </w:p>
    <w:p w14:paraId="0337733B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Миша выглянул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прихожую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прокричал:</w:t>
      </w:r>
    </w:p>
    <w:p w14:paraId="014C473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Эй, там! Ко мне, упыри! Ко мне, как говорится, вурдалаки! Да закуски побольше!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свечей!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Еремы есть свечи.</w:t>
      </w:r>
    </w:p>
    <w:p w14:paraId="66541BC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Забегали люди, появились откуда-то новые приношения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столу, которые тут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укладывались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пакеты, замелькали огоньки. Алина поманила меня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собой, взяла под руку,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другую руку сунула зажженную свечу,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мы всей компанией оказались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коридоре.</w:t>
      </w:r>
    </w:p>
    <w:p w14:paraId="43BBD27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Замок был погружен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сон. Нам никто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встретился, ни одна дверь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открылась,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это было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лучшему. Странное шествие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 xml:space="preserve">темным коридорам отеля неприятно </w:t>
      </w:r>
      <w:r w:rsidRPr="002536DA">
        <w:rPr>
          <w:rFonts w:ascii="Verdana" w:hAnsi="Verdana"/>
          <w:color w:val="000000"/>
          <w:sz w:val="20"/>
          <w:lang w:val="ru-RU"/>
        </w:rPr>
        <w:lastRenderedPageBreak/>
        <w:t>походило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похоронную процессию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каком-нибудь средневековом городе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дни чумы. Уродливые сгорбленные тени осторожно переползали вдоль стен, будто замыслили что-то скверное,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мне вдруг стало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себе.</w:t>
      </w:r>
    </w:p>
    <w:p w14:paraId="17854EF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Напрасно я сморозил про это сожжение. Пошутил ведь. Пошутил исключительно для того, чтобы поддержать разговор.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эти литераторы... Забавный все-таки народ. Ухватились, как дети,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новую игру,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играют по-взрослому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весело,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страшно. Безо всяких там «Понарошку».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принципе, мне должно быть до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лампочки. Уж наверное бакалавринские опусы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составили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золотого фонда литературы, если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даже были опубликованы. Значит,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без них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захиреет отечественная проза. Содрогнется,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выживет, я полагаю.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все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смутное чувство вины тяготило меня.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перед литературой, естественно, она видала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такие костры,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перед Мишей. Напрасно я все-таки... Дернул черт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язык...</w:t>
      </w:r>
    </w:p>
    <w:p w14:paraId="7033DEC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Бакалаврин, шедший впереди, остановился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окна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начале третьего коридора.</w:t>
      </w:r>
    </w:p>
    <w:p w14:paraId="10F6723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Здесь!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он.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Дальше наш путь будет пролегать под открытым небом. Впрочем, каминный зал сразу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углом.</w:t>
      </w:r>
    </w:p>
    <w:p w14:paraId="5987FCB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Окно открыли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один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другим стали спускаться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землю. Высоты здесь было метра два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чуть выше человеческого роста. Когда мы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Алиной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Бакалавриным остались втроем, Миша отдал ей свечу, велел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мне отдать свою и, взобравшись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подоконник, мягко канул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заоконную ночь.</w:t>
      </w:r>
    </w:p>
    <w:p w14:paraId="50F80CA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Подавай!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он снизу.</w:t>
      </w:r>
    </w:p>
    <w:p w14:paraId="5709E6F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подхватил Алину, она была удивительно легкой, казалось, опустить ее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землю будет труднее, чем носить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руках целый день. Нежная ручка невесомо лежала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моем плече,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 вдруг вспомнил эту тонкую руку такой, какою недавно она виделась мне во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сне...</w:t>
      </w:r>
    </w:p>
    <w:p w14:paraId="31ED6C9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Впрочем,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сне,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отрывке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рассказа.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которому я, между прочим, никакого отношения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имею... То, что произошло как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между нами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этом отрывке,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самом деле является достоянием литературы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целом, просто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них,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писателей, так принято: хлебом их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корми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дай перед читателем догола разоблачиться!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тексте, разумеется. Так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первого лица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шпарят...</w:t>
      </w:r>
    </w:p>
    <w:p w14:paraId="7C6BA9C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вздохнул и, перегнувшись через подоконник, опустил Алину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руки Бакалаврину.</w:t>
      </w:r>
    </w:p>
    <w:p w14:paraId="495E329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Тяжела ты, шапка Мономаха,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Миша,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смотри-ка, человек еле дух переводит.</w:t>
      </w:r>
    </w:p>
    <w:p w14:paraId="3DC7439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Перестань,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поморщилась Алина.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Хоть теперь-то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зубоскаль. Делай свое дело.</w:t>
      </w:r>
    </w:p>
    <w:p w14:paraId="2078B9F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посмотрел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нее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удивлением.</w:t>
      </w:r>
    </w:p>
    <w:p w14:paraId="5282345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Теперь ты,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мне Бакалаврин,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помочь?</w:t>
      </w:r>
    </w:p>
    <w:p w14:paraId="681E7C4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Обязательно,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ухмыльнулся я.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Отойди-ка подальше. Легко вспрыгнув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подоконник, я ступил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кирпичный карнизик, аккуратно закрыл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собой окно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только после этого... нет,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спрыгнул,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изящно спланировал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мягкую, теплую,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такую близкую землю...</w:t>
      </w:r>
    </w:p>
    <w:p w14:paraId="749313C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96B6F0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угодил ногой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глубокую рытвину, упрятанную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траве. Едва коснувшись земли,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завершив еще полета, я почувствовал вместо надежной опоры под левой ногой край какого-то страшного провала.</w:t>
      </w:r>
    </w:p>
    <w:p w14:paraId="398FF59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«Не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вовремя как»,— пронеслась отчаянно спокойная мысль. Сейчас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вся совокупная тяжесть различных частей моего любовно взращенного тела обрушилась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неловко подогнутую лодыжку. Там что-то коротко хрустнуло. «Травма голеностопа,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успел еще подумать я.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Идиот, кто тебя просил так сигать?»</w:t>
      </w:r>
    </w:p>
    <w:p w14:paraId="62CDF16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этой мысли острая нестерпимая боль прострелила меня насквозь,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 свалился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мокрую траву.</w:t>
      </w:r>
    </w:p>
    <w:p w14:paraId="11B3022B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Ты чего?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спросил Бакалаврин, появляясь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небе надо мной.</w:t>
      </w:r>
    </w:p>
    <w:p w14:paraId="1B66E7D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Яма!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прошипел я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приподнялся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локте. Алины поблизости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было.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Яма расперетудытвоютакая!</w:t>
      </w:r>
    </w:p>
    <w:p w14:paraId="55D9E49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Ладно, поднимайся.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Бакалаврин подхватил меня под мышки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поставил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ноги.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Идти можешь?</w:t>
      </w:r>
    </w:p>
    <w:p w14:paraId="232491B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М-м!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замычал я, пытаясь наступить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больную ногу.</w:t>
      </w:r>
    </w:p>
    <w:p w14:paraId="4CF6C6D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Ну, держись,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Миша подставил плечо,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как-нибудь доскачем. Тут недалеко.</w:t>
      </w:r>
    </w:p>
    <w:p w14:paraId="3235EF4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lastRenderedPageBreak/>
        <w:t>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мы поскакали.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народе для хромых придумана меткая, хоть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безжалостная кличка: рупь-двадцать. Я под это обидное прозвище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подходил,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моей походке мелочи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набралось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троячок.</w:t>
      </w:r>
    </w:p>
    <w:p w14:paraId="5A296F3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углом нас уже заждались.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открытого окна каминного зала торчали головы.</w:t>
      </w:r>
    </w:p>
    <w:p w14:paraId="029BF3C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 что там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вас?</w:t>
      </w:r>
    </w:p>
    <w:p w14:paraId="33E3397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Помогите забраться человеку,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распорядился Бакалаврин и, подсаживая меня, добавил:</w:t>
      </w:r>
    </w:p>
    <w:p w14:paraId="2F20317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Водкой надо будет ногу растереть...</w:t>
      </w:r>
    </w:p>
    <w:p w14:paraId="0117A68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Салон научной мысли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впрямь оказался неплох. Огромный камин, отделанный плиткой теплых тонов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медным листом тонов огненно-горячих занимал всю стену. Еще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затопленный, он, казалось, уже грел комнату. Возле камина лежали заботливо приготовленные поленья,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крючьях специальной стойки были развешены чугунные принадлежности: грозного вида щипцы, будто специально предназначенные для сокрушения ребер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вырывания печени, какие-то метелочки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лопаточки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длинных витых черенках и, наконец, мощная кочерга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отполированной ладонями медной рукоятью.</w:t>
      </w:r>
    </w:p>
    <w:p w14:paraId="035BAD1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Большие окна зала были занавешены шторами белого атласа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шикарную кабинетную складку, покойные кресла окружали низкий восьмиугольный столик.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полу, конечно, ворсистый ковер.</w:t>
      </w:r>
    </w:p>
    <w:p w14:paraId="6F0CC38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Впрочем, все это я разглядел лишь со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временем, поскольку, едва перевалив через подоконник, был окружен всеобщей заботой, как инвалид Великой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Беспощадной войны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однообразием жизни. Меня усадили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кресло, разули, велели шевелить ногой, спрашивали без перерыва: «Так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больно?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так?»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что я, смущённо улыбаясь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поглаживая сильно заплывший сустав, отвечал:</w:t>
      </w:r>
    </w:p>
    <w:p w14:paraId="57B59B1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 ерунда! Сам виноват. Фанера, что возьмешь?</w:t>
      </w:r>
    </w:p>
    <w:p w14:paraId="6D0ABC5B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всему выходило, что получил я простое растяжение связок. Окончательное заключение сформулировала Алина:</w:t>
      </w:r>
    </w:p>
    <w:p w14:paraId="4FE8DF7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Жить будет,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сказала она,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фортепьяно придется расстаться.</w:t>
      </w:r>
    </w:p>
    <w:p w14:paraId="33D12A4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Ну-ка, сейчас мы его полечим!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засуетился Миша. Он стал раскладывать принесенную снедь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столе.</w:t>
      </w:r>
    </w:p>
    <w:p w14:paraId="7A50988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Грибы, грибы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где? Хлеба порежьте! Алина! Расставляй-ка, благословясь, посуду! Горчицу брали?</w:t>
      </w:r>
    </w:p>
    <w:p w14:paraId="00F9252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без удивления следил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его медицинскими приготов¬лениями.</w:t>
      </w:r>
    </w:p>
    <w:p w14:paraId="7112169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Наконец, стол был накрыт.</w:t>
      </w:r>
    </w:p>
    <w:p w14:paraId="5DFA64A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Ну, кажется, все,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удовлетворенно сказал Миша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повернулся ко мне, будто предоставляя слово,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давай!</w:t>
      </w:r>
    </w:p>
    <w:p w14:paraId="69F3EAA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Что давать?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понял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я.</w:t>
      </w:r>
    </w:p>
    <w:p w14:paraId="4D7CF06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Бакалаврин досадливо скривился.</w:t>
      </w:r>
    </w:p>
    <w:p w14:paraId="4D1FE8C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Неужели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дошло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первого раза? Да погляди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ты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стол! Что ты здесь видишь?</w:t>
      </w:r>
    </w:p>
    <w:p w14:paraId="5C30EA3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Ну, жратву,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я.</w:t>
      </w:r>
    </w:p>
    <w:p w14:paraId="5B95F90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Закуску,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тихо шепнул мне кто-то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ухо.</w:t>
      </w:r>
    </w:p>
    <w:p w14:paraId="237E579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Ну, закуску,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повторил я, все еще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понимая, чего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хотят.</w:t>
      </w:r>
    </w:p>
    <w:p w14:paraId="40F3B0A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можно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 ее есть, эту закуску?</w:t>
      </w:r>
    </w:p>
    <w:p w14:paraId="5FCC93E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Можно, но...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снова прошептали позади.</w:t>
      </w:r>
    </w:p>
    <w:p w14:paraId="4652658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А-а!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сообразил я.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Эту закуску «грешно есть помимо водки»!</w:t>
      </w:r>
    </w:p>
    <w:p w14:paraId="620D9B6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Из-за спин вдруг выступил Еремушко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целой охапкой бутылок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руках. Странно,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нашей процессии я его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замечал. Все вздохнули, как мне показалось,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облегчением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принялись разгружать Еремушку,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он, откупорив одну склянку, направился ко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мне.</w:t>
      </w:r>
    </w:p>
    <w:p w14:paraId="3F0F6A1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Терзаешься, неразумное чадо?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произнес он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укором.</w:t>
      </w:r>
    </w:p>
    <w:p w14:paraId="4D663D5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Терзаюсь, Еремушко,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улыбнулся я,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как тут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терзаться?</w:t>
      </w:r>
    </w:p>
    <w:p w14:paraId="664B060B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рек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 я тебе, говоря: остерегись?</w:t>
      </w:r>
    </w:p>
    <w:p w14:paraId="6733C7F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Рек,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я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удивлением припомнил, что Еремей действительно предсказывал мне травму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велел смотреть под ноги. Вот тебе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звезды! Эффектно, черт возьми!</w:t>
      </w:r>
    </w:p>
    <w:p w14:paraId="488BEF4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ну, покажи уязвление,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Еремушко, наливая водки себе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ладонь.</w:t>
      </w:r>
    </w:p>
    <w:p w14:paraId="3B6763B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Он мял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разглаживал мой поврежденный сустав, пока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втер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него стакана полтора зелья. Еще полстакана пошло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компресс.</w:t>
      </w:r>
    </w:p>
    <w:p w14:paraId="086A278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Хватит, кажись,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произнес он, наконец,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принялся окутывать компресс полиэтиленом.</w:t>
      </w:r>
    </w:p>
    <w:p w14:paraId="6B7BF03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Конечно, хватит!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я, косясь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остатки жидкости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склянке.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Спасибо огромное!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давайте вернемся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нашим бокалам.</w:t>
      </w:r>
    </w:p>
    <w:p w14:paraId="0CBA427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обулся кое-как и, схватив Еремея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руку, энергично ее потряс.</w:t>
      </w:r>
    </w:p>
    <w:p w14:paraId="6094D81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Давайте выпьем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тех, кто милость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падшим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первого этапа проявлял!</w:t>
      </w:r>
    </w:p>
    <w:p w14:paraId="493417F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Призывал,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Бакалаврин.</w:t>
      </w:r>
    </w:p>
    <w:p w14:paraId="6E89595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Что?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понял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я.</w:t>
      </w:r>
    </w:p>
    <w:p w14:paraId="2635584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«Милость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падшим призывал»,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повторил Миша.</w:t>
      </w:r>
    </w:p>
    <w:p w14:paraId="6788E81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Ну, неважно!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я махнул рукой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налил Еремушке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себе.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Приятно констатировать, что нынешняя литература,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вашем лице,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я сделал широкое обнимающее движение,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это литература действия. Призывами-то нас нынче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удивишь. Призывай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призывай... Впрочем, 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чем это я? Словом, пока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забыл; спасибо вам, друзья, еще раз.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ваше здоровье!</w:t>
      </w:r>
    </w:p>
    <w:p w14:paraId="0A3DD3EB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Окно вдруг стукнуло,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комнату бесформенной кучей ввалилась часть наружной тьмы. Грянувшись об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пол, она потянулась кверху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стала Фомой.</w:t>
      </w:r>
    </w:p>
    <w:p w14:paraId="00F78C0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Пьете?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спросил Фома, как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первый раз,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из-за одышки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голосе его звучало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осуждение,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надежда.</w:t>
      </w:r>
    </w:p>
    <w:p w14:paraId="33C2CD9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Изрядно!</w:t>
      </w:r>
    </w:p>
    <w:p w14:paraId="535601C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Он подошел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столу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уверенно отмерил свою дозу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полный стакан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прибавкой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счет сил поверхностного натяжения.</w:t>
      </w:r>
    </w:p>
    <w:p w14:paraId="258F388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Теперь все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сборе,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тихо сказал Миша.</w:t>
      </w:r>
    </w:p>
    <w:p w14:paraId="02784D3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Мы выпили, затопили камин. Общей беседы как-то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получалось, переговаривались между собой вполголоса. Я сел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кресло около Алины и, прожевывая закуску, разглядел присутствующих.</w:t>
      </w:r>
    </w:p>
    <w:p w14:paraId="5C36027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Нет, все-таки чертовски забавный народ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эти литераторы. Что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погибельная страсть может владеть одновременно вон тем лысым старичком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профессорских очках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вот этим долговязым пареньком?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ведь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только ими. Были здесь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другие. Была большая степенная дама,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виду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министерских жен, демократично вышедшая однако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народу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майке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Микки-Маусом. Был высокий радикальный брюнет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усах, только что сменивший, казалось, свой гусарский кивер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шпоры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спортивный трикотаж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шлепанцы. Были еще несколько человек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тоже все занятные типы,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подробно присмотреться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ним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удалось.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пережитых волнении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понесенных увечий я несколько устал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чувствовал, что веки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шутку начинают слипаться. Огоньки свечей проплывали передо мной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мутном ореоле,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меж ними мелькали то чьи-то глаза, то всклокоченная борода, то искаженная бюстом физиономия Микки-Мауса, то усы начинающего гусара.</w:t>
      </w:r>
    </w:p>
    <w:p w14:paraId="1F09EC93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Хорошо 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вас,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пробормотал я, клонясь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плечу Алины.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Такие вы ребята симпатичные, веселые, живые...</w:t>
      </w:r>
    </w:p>
    <w:p w14:paraId="5AC57D3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Неожиданно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комнате наступила тишина, я ощутил нацеленные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взгляды,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сон мой прошел сам собою.</w:t>
      </w:r>
    </w:p>
    <w:p w14:paraId="6562BC6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Живые, симпатичные?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заговорил Бакалаврин, роняя одно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другим чугунные слова.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Мы, кажется, забыли, зачем пришли? Довольно! Подайте бумаги.</w:t>
      </w:r>
    </w:p>
    <w:p w14:paraId="17E3293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Ему осторожно протянули полиэтиленовый пакет веселенькой раскраски.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пакете оказались скомканные разрозненные страницы рукописей.</w:t>
      </w:r>
    </w:p>
    <w:p w14:paraId="00B1F73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Зря ты сразу уж так, Миша,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пробормотал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я.</w:t>
      </w:r>
    </w:p>
    <w:p w14:paraId="466665C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Почему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зря?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Бакалаврин пожал плечами.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Рукописи эти отклонены семинаром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опубликованы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будут. Печально, конечно,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зато теперь,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он бросил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камин охапку листков,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пусть кто-нибудь попробует доказать, что они были плохи! Пусть докажет хотя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бы, что они были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гениальны! А?! Ха-ха!!</w:t>
      </w:r>
    </w:p>
    <w:p w14:paraId="615A765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Он смял еще несколько страниц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швырнул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огонь.</w:t>
      </w:r>
    </w:p>
    <w:p w14:paraId="667B4CC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 разве это способ?!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возмутился я.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Ты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сам ничего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сможешь доказать! Фактом останется только то, что твои рукописи зарубили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это уже оценка. Ты оставь хоть почитать что-нибудь. Вот мне, например. Я лицо незаинтересованное...</w:t>
      </w:r>
    </w:p>
    <w:p w14:paraId="233E938B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Зарубили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это еще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оценка,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возразил Миша,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зарубить можно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причинам, которые прославят автора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веках.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вот «низкий художественный уровень» мне теперь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припаяешь, шалишь! Впрочем...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он выдернул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стопки сложенную газету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протянул ее мне,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возьми, если хочешь, почитай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 xml:space="preserve">досуге. </w:t>
      </w:r>
      <w:r w:rsidRPr="002536DA">
        <w:rPr>
          <w:rFonts w:ascii="Verdana" w:hAnsi="Verdana"/>
          <w:color w:val="000000"/>
          <w:sz w:val="20"/>
          <w:lang w:val="ru-RU"/>
        </w:rPr>
        <w:lastRenderedPageBreak/>
        <w:t>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этим мне уже ничего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сделать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какая-никакая,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публикация. Факт истории. Остальные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огонь!</w:t>
      </w:r>
    </w:p>
    <w:p w14:paraId="32AEF60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Туча искр поднялась над дровами, когда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них ударила тяжелая пачка. Клубы дыма поплыли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камина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комнату,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чем сильнее разгоралась бумага, тем сильнее, гуще валил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дым.</w:t>
      </w:r>
    </w:p>
    <w:p w14:paraId="7D20CBF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E3DE51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Дымоход засорился, что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забеспокоился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я.</w:t>
      </w:r>
    </w:p>
    <w:p w14:paraId="578AE19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Все молча глядели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огонь.</w:t>
      </w:r>
    </w:p>
    <w:p w14:paraId="05FD8B9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Надо заслонку пошире приоткрыть!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я.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снова никто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шевельнулся.</w:t>
      </w:r>
    </w:p>
    <w:p w14:paraId="6AE1E87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комнате между тем уже было сине.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то, чтобы мы задыхались,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просто нюхать этот дым особой радости, конечно,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было.</w:t>
      </w:r>
    </w:p>
    <w:p w14:paraId="77A0F72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Нужно сматывать удочки,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заявил я решительно,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 угорим еще, чего доброго.</w:t>
      </w:r>
    </w:p>
    <w:p w14:paraId="7537453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Угу,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вяло отозвался Миша,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пожалуй, пора...</w:t>
      </w:r>
    </w:p>
    <w:p w14:paraId="6468823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Однако никто так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двинулся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места.</w:t>
      </w:r>
    </w:p>
    <w:p w14:paraId="18593DD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Ну, чего сидим?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я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трудом поднялся, стараясь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опираться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больную ногу.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Давайте дам выносить!</w:t>
      </w:r>
    </w:p>
    <w:p w14:paraId="32A65F9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Нет,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Бакалаврин,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ты первый.</w:t>
      </w:r>
    </w:p>
    <w:p w14:paraId="33ADC85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 это первый? Чего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 вдруг? Ты, Бакалаврин, меня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серди, я страшен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дыму! Кстати, нужно будет еще камин затушить...</w:t>
      </w:r>
    </w:p>
    <w:p w14:paraId="2CEBC36B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Помолчи, инвалид!— Миша подошел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окну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широко его распахнул.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Камин я сам затушу.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ты идешь первым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всех принимаешь внизу, понял?</w:t>
      </w:r>
    </w:p>
    <w:p w14:paraId="6BB4A57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Правильно, он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инвалид, пускай первым спускается! Будет остальных принимать!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послышался сквозь дым всеобщий гомон.</w:t>
      </w:r>
    </w:p>
    <w:p w14:paraId="0C3D2FB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нерешительности посмотрел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Алину. Она подмигнула мне, весело улыбаясь,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сказала:</w:t>
      </w:r>
    </w:p>
    <w:p w14:paraId="225C0C4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Только смотри,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урони!</w:t>
      </w:r>
    </w:p>
    <w:p w14:paraId="4050756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Ладно,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махнул я рукой. Сейчас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важно, кто первый, кто последний. Важно эвакуировать дам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ликвидировать очаг поражения, пока мы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провоняли весь «Флогистон».</w:t>
      </w:r>
    </w:p>
    <w:p w14:paraId="69B500A7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подковылял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подоконнику и, осторожно перенеся через него больную ногу,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последний раз оглянулся. Огоньки свечей расплывались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дыму. Над ними мутно светились овалы лиц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глаза, глядевшие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упор. «Иди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же!»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читал 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каждом взгляде.</w:t>
      </w:r>
    </w:p>
    <w:p w14:paraId="5FE6F9C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Несколько сильных рук, взяв под мышки, легко опустили меня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землю. Ночной воздух казался необычайно свежим.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деревьев капало. Темные окна «Флогистона» слепо уставились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чащу леса. Замок, как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прежде, пребывал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безмятежном покое,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только над моей головой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раскрытого окна каминного зала вытягивалась сизая пелена.</w:t>
      </w:r>
    </w:p>
    <w:p w14:paraId="3B08615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Ну,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сказал я туда,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дымный полумрак.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Выходи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одному!</w:t>
      </w:r>
    </w:p>
    <w:p w14:paraId="4B8A321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Миша, Алина! Вы живы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там?</w:t>
      </w:r>
    </w:p>
    <w:p w14:paraId="0FB0C27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Молчание.</w:t>
      </w:r>
    </w:p>
    <w:p w14:paraId="0B216A3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Эй, Бакалаврин!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позвал я испуганно.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Кончайте, ребята, что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дурацкие шутки!</w:t>
      </w:r>
    </w:p>
    <w:p w14:paraId="1BF358D4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Проклятая нога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позволяла как следует подпрыгнуть, чтобы заглянуть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комнату. Я хромал под окном взад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вперед, тщетно пытаясь понять, что происходит там внутри. Наконец, когда злоба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беспокойство мои дошли до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предела, я увидел Бакалаврина.</w:t>
      </w:r>
    </w:p>
    <w:p w14:paraId="61A388F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Миша, мрачно сопя, влез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подоконник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тяжело спрыгнул ко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мне.</w:t>
      </w:r>
    </w:p>
    <w:p w14:paraId="59CB592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Вы что, обалдели там все?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набросился 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него.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Где остальные?</w:t>
      </w:r>
    </w:p>
    <w:p w14:paraId="6928280C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Какие еще остальные?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поморщился Миша.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Там никого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нет.</w:t>
      </w:r>
    </w:p>
    <w:p w14:paraId="4495505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Он хотел было уйти,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 сгреб его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грудки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тряхнул изо всех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сил.</w:t>
      </w:r>
    </w:p>
    <w:p w14:paraId="2F38F13A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Ты что несешь, Бакалаврин? Где Алина, я тебя спрашиваю?!</w:t>
      </w:r>
    </w:p>
    <w:p w14:paraId="368B180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ори, идиот!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Бакалаврин отпихнул меня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стене.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Без тебя тошно! Нет никакой Алины. Неужели ты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понял, ЧТО мы сожгли? Рукопись, парень, это ведь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просто пачка бумаги, вместе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ней еще кое-что сгорает... Да, впрочем, тебе ни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чему. Пусти!</w:t>
      </w:r>
    </w:p>
    <w:p w14:paraId="1126D71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сердито рванулся и, освободившись от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меня, свернул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угол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исчез.</w:t>
      </w:r>
    </w:p>
    <w:p w14:paraId="1A152B9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lastRenderedPageBreak/>
        <w:t>Некоторое время я стоял, тупо глядя ему вслед, затем перевел взгляд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окно. Пелена дыма стала прозрачной, комната понемногу проветривалась.</w:t>
      </w:r>
    </w:p>
    <w:p w14:paraId="39365B8F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«Что это он тут нагородил?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подумал я сквозь неотвязный шум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голове.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Ничего такого быть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может. Ведь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спал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я,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самом деле!»</w:t>
      </w:r>
    </w:p>
    <w:p w14:paraId="756341A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окном по-прежнему было тихо.</w:t>
      </w:r>
    </w:p>
    <w:p w14:paraId="7BDAB985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стану описывать, каких усилий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мук стоило мне одно восхождение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каминный зал. Я должен был совершить это чтобы убедиться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здравости собственного рассудка. Но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зал был пуст, камин погашен, пепел перемешан, дым рассеялся. Исчезли даже стаканы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тарелки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ничто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указывало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состоявшееся здесь застолье.</w:t>
      </w:r>
    </w:p>
    <w:p w14:paraId="110C2E5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«А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может быть,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самом деле ничего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было?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думал я, снова ковыляя вдоль наружной стены „Флогистона“.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Может быть, перед тем, как сжечь рукописи, Бакалаврин просто прочитал мне по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отрывочку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своих произведений, вот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вообразил себе спьяну Фому да Ерему, колдунью Алину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всех прочих...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зря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говорят: зримый образ. Вот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узрел».</w:t>
      </w:r>
    </w:p>
    <w:p w14:paraId="1B59647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Влезть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какое-нибудь окно я уже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мог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обходил бастионы один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другим, пока, наконец, мне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посчастливилось наткнуться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центральный вход. Дверь, опять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на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мое счастье, оказалась не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заперта,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я вошел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холл. Дежурная администраторша встретила меня сонным взглядом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миролюбиво произнесла:</w:t>
      </w:r>
    </w:p>
    <w:p w14:paraId="4F6F116D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Соседа ходили провожать?</w:t>
      </w:r>
    </w:p>
    <w:p w14:paraId="72FC5C49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Соседа?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— переспросил я, пытаясь собраться 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мыслями.</w:t>
      </w:r>
    </w:p>
    <w:p w14:paraId="566D469E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—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Ну да. Нижний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шестого выехал. Вот только что такси отъехало. Вы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шестом?</w:t>
      </w:r>
    </w:p>
    <w:p w14:paraId="393AFD08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глянул сквозь стеклянную дверь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дальнем конце аллеи действительно увидел красный огонек, мелькнувший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последний раз. Бакалаврин уехал...</w:t>
      </w:r>
    </w:p>
    <w:p w14:paraId="2709E962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номере было пусто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холодно, за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окном нехотя занимался рассвет. Лягу спать, подумал я. Смертельно устал, ногу вывихнул, а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сегодня начинается наш семинар, надо будет работать.</w:t>
      </w:r>
    </w:p>
    <w:p w14:paraId="424B2766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С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трудом поднявшись к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себе в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мансарду, я начал было раздеваться, как вдруг из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кармана выпала газета.</w:t>
      </w:r>
    </w:p>
    <w:p w14:paraId="583342E1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«Это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же последнее произведение Бакалаврина! Ну-ка, ну-ка!»..</w:t>
      </w:r>
    </w:p>
    <w:p w14:paraId="41998EE0" w14:textId="77777777" w:rsidR="00CF0D1A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Я развернул газету, нашел Мишину фамилию и</w:t>
      </w:r>
      <w:r w:rsidRPr="002536DA">
        <w:rPr>
          <w:rFonts w:ascii="Verdana" w:hAnsi="Verdana"/>
          <w:color w:val="000000"/>
          <w:sz w:val="20"/>
        </w:rPr>
        <w:t> </w:t>
      </w:r>
      <w:r w:rsidRPr="002536DA">
        <w:rPr>
          <w:rFonts w:ascii="Verdana" w:hAnsi="Verdana"/>
          <w:color w:val="000000"/>
          <w:sz w:val="20"/>
          <w:lang w:val="ru-RU"/>
        </w:rPr>
        <w:t>стал читать:</w:t>
      </w:r>
    </w:p>
    <w:p w14:paraId="55BFE1FC" w14:textId="2EF59B44" w:rsidR="002D70AE" w:rsidRPr="002536DA" w:rsidRDefault="00CF0D1A" w:rsidP="002536D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536DA">
        <w:rPr>
          <w:rFonts w:ascii="Verdana" w:hAnsi="Verdana"/>
          <w:color w:val="000000"/>
          <w:sz w:val="20"/>
          <w:lang w:val="ru-RU"/>
        </w:rPr>
        <w:t>«Гостиница носила звучное, пожалуй, ярковатое даже имя „Флогистон“</w:t>
      </w:r>
      <w:r w:rsidRPr="002536DA">
        <w:rPr>
          <w:rFonts w:ascii="Verdana" w:hAnsi="Verdana"/>
          <w:color w:val="000000"/>
          <w:sz w:val="20"/>
        </w:rPr>
        <w:t>»</w:t>
      </w:r>
      <w:r w:rsidRPr="002536DA">
        <w:rPr>
          <w:rFonts w:ascii="Verdana" w:hAnsi="Verdana"/>
          <w:color w:val="000000"/>
          <w:sz w:val="20"/>
          <w:lang w:val="ru-RU"/>
        </w:rPr>
        <w:t>...</w:t>
      </w:r>
    </w:p>
    <w:sectPr w:rsidR="002D70AE" w:rsidRPr="002536DA" w:rsidSect="00E169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DE3B9" w14:textId="77777777" w:rsidR="00156811" w:rsidRDefault="00156811" w:rsidP="002536DA">
      <w:pPr>
        <w:spacing w:after="0" w:line="240" w:lineRule="auto"/>
      </w:pPr>
      <w:r>
        <w:separator/>
      </w:r>
    </w:p>
  </w:endnote>
  <w:endnote w:type="continuationSeparator" w:id="0">
    <w:p w14:paraId="45051FF5" w14:textId="77777777" w:rsidR="00156811" w:rsidRDefault="00156811" w:rsidP="0025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6A76" w14:textId="77777777" w:rsidR="002536DA" w:rsidRDefault="002536DA" w:rsidP="007658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07144CC" w14:textId="77777777" w:rsidR="002536DA" w:rsidRDefault="002536DA" w:rsidP="002536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8EFF2" w14:textId="25D0E612" w:rsidR="002536DA" w:rsidRPr="00E169ED" w:rsidRDefault="00E169ED" w:rsidP="002536DA">
    <w:pPr>
      <w:pStyle w:val="Footer"/>
      <w:ind w:right="360"/>
      <w:rPr>
        <w:rFonts w:ascii="Arial" w:hAnsi="Arial" w:cs="Arial"/>
        <w:color w:val="999999"/>
        <w:sz w:val="20"/>
      </w:rPr>
    </w:pPr>
    <w:r w:rsidRPr="00E169E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54E1D" w14:textId="77777777" w:rsidR="002536DA" w:rsidRDefault="002536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62CDA" w14:textId="77777777" w:rsidR="00156811" w:rsidRDefault="00156811" w:rsidP="002536DA">
      <w:pPr>
        <w:spacing w:after="0" w:line="240" w:lineRule="auto"/>
      </w:pPr>
      <w:r>
        <w:separator/>
      </w:r>
    </w:p>
  </w:footnote>
  <w:footnote w:type="continuationSeparator" w:id="0">
    <w:p w14:paraId="080BC9B3" w14:textId="77777777" w:rsidR="00156811" w:rsidRDefault="00156811" w:rsidP="00253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7704" w14:textId="77777777" w:rsidR="002536DA" w:rsidRDefault="002536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B3EB6" w14:textId="433172C8" w:rsidR="002536DA" w:rsidRPr="00E169ED" w:rsidRDefault="00E169ED" w:rsidP="002536DA">
    <w:pPr>
      <w:pStyle w:val="Header"/>
      <w:rPr>
        <w:rFonts w:ascii="Arial" w:hAnsi="Arial" w:cs="Arial"/>
        <w:color w:val="999999"/>
        <w:sz w:val="20"/>
      </w:rPr>
    </w:pPr>
    <w:r w:rsidRPr="00E169E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E0ADE" w14:textId="77777777" w:rsidR="002536DA" w:rsidRDefault="002536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56811"/>
    <w:rsid w:val="002536DA"/>
    <w:rsid w:val="0029639D"/>
    <w:rsid w:val="002D70AE"/>
    <w:rsid w:val="00326F90"/>
    <w:rsid w:val="00461841"/>
    <w:rsid w:val="00983489"/>
    <w:rsid w:val="00AA1D8D"/>
    <w:rsid w:val="00B47730"/>
    <w:rsid w:val="00CB0664"/>
    <w:rsid w:val="00CF0D1A"/>
    <w:rsid w:val="00E169E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2729EE"/>
  <w14:defaultImageDpi w14:val="300"/>
  <w15:docId w15:val="{14BD94F3-9F4E-4C17-B67D-D8F46F5B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Epigraph">
    <w:name w:val="Epigraph"/>
    <w:uiPriority w:val="99"/>
    <w:rsid w:val="00CF0D1A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CF0D1A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CF0D1A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CF0D1A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CF0D1A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CF0D1A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CF0D1A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CF0D1A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CF0D1A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CF0D1A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CF0D1A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CF0D1A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CF0D1A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F0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6694</Words>
  <Characters>37755</Characters>
  <Application>Microsoft Office Word</Application>
  <DocSecurity>0</DocSecurity>
  <Lines>755</Lines>
  <Paragraphs>367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44082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Отель «Флогистон»</dc:title>
  <dc:subject/>
  <dc:creator>Александр Бачило</dc:creator>
  <cp:keywords/>
  <dc:description/>
  <cp:lastModifiedBy>Andrey Piskunov</cp:lastModifiedBy>
  <cp:revision>7</cp:revision>
  <dcterms:created xsi:type="dcterms:W3CDTF">2013-12-23T23:15:00Z</dcterms:created>
  <dcterms:modified xsi:type="dcterms:W3CDTF">2025-08-19T04:35:00Z</dcterms:modified>
  <cp:category/>
</cp:coreProperties>
</file>